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96053" w14:textId="77777777" w:rsidR="0054091F" w:rsidRPr="00C1675F" w:rsidRDefault="00000000" w:rsidP="00C1675F">
      <w:pPr>
        <w:jc w:val="center"/>
        <w:rPr>
          <w:b/>
          <w:bCs/>
          <w:sz w:val="32"/>
          <w:szCs w:val="28"/>
        </w:rPr>
      </w:pPr>
      <w:r w:rsidRPr="00C1675F">
        <w:rPr>
          <w:b/>
          <w:bCs/>
          <w:sz w:val="32"/>
          <w:szCs w:val="28"/>
        </w:rPr>
        <w:t>GIFT DEED FOR MOVABLE PROPERTY</w:t>
      </w:r>
    </w:p>
    <w:p w14:paraId="7A113514" w14:textId="77777777" w:rsidR="0054091F" w:rsidRPr="00C1675F" w:rsidRDefault="00000000">
      <w:pPr>
        <w:jc w:val="center"/>
      </w:pPr>
      <w:r w:rsidRPr="00C1675F">
        <w:t>(Under Section 122 of the Transfer of Property Act, 1882)</w:t>
      </w:r>
    </w:p>
    <w:p w14:paraId="012E33CF" w14:textId="77777777" w:rsidR="0054091F" w:rsidRPr="00C1675F" w:rsidRDefault="00000000" w:rsidP="00C1675F">
      <w:pPr>
        <w:jc w:val="both"/>
      </w:pPr>
      <w:r w:rsidRPr="00C1675F">
        <w:t>THIS DEED OF GIFT is made and executed on this ________________ day of _______________ 20___ at ________________,</w:t>
      </w:r>
    </w:p>
    <w:p w14:paraId="7B1E5ECF" w14:textId="77777777" w:rsidR="00C1675F" w:rsidRDefault="00000000" w:rsidP="00C1675F">
      <w:pPr>
        <w:jc w:val="both"/>
      </w:pPr>
      <w:r w:rsidRPr="00C1675F">
        <w:rPr>
          <w:b/>
          <w:bCs/>
        </w:rPr>
        <w:t>BY</w:t>
      </w:r>
      <w:r w:rsidRPr="00C1675F">
        <w:rPr>
          <w:b/>
          <w:bCs/>
        </w:rPr>
        <w:br/>
      </w:r>
    </w:p>
    <w:p w14:paraId="124576A9" w14:textId="40D30973" w:rsidR="00C1675F" w:rsidRDefault="00000000" w:rsidP="00C1675F">
      <w:pPr>
        <w:jc w:val="both"/>
      </w:pPr>
      <w:r w:rsidRPr="00C1675F">
        <w:t>Mr./Ms. [Name of the Donor],</w:t>
      </w:r>
      <w:r w:rsidRPr="00C1675F">
        <w:br/>
        <w:t>Son/Daughter/Wife of Shri ______________________,</w:t>
      </w:r>
      <w:r w:rsidRPr="00C1675F">
        <w:br/>
        <w:t>aged about ___ years,</w:t>
      </w:r>
      <w:r w:rsidRPr="00C1675F">
        <w:br/>
        <w:t>residing at ____________________________________________________,</w:t>
      </w:r>
      <w:r w:rsidRPr="00C1675F">
        <w:br/>
        <w:t>(hereinafter referred to as the “Donor”, which expression shall, unless repugnant to the context or meaning thereof, include his/her heirs, successors, legal representatives, executors and assigns),</w:t>
      </w:r>
      <w:r w:rsidRPr="00C1675F">
        <w:br/>
      </w:r>
    </w:p>
    <w:p w14:paraId="53E98653" w14:textId="77777777" w:rsidR="00C1675F" w:rsidRDefault="00000000" w:rsidP="00C1675F">
      <w:pPr>
        <w:jc w:val="both"/>
      </w:pPr>
      <w:r w:rsidRPr="00C1675F">
        <w:br/>
      </w:r>
      <w:r w:rsidRPr="00C1675F">
        <w:rPr>
          <w:b/>
          <w:bCs/>
        </w:rPr>
        <w:t>IN FAVOUR OF</w:t>
      </w:r>
      <w:r w:rsidRPr="00C1675F">
        <w:rPr>
          <w:b/>
          <w:bCs/>
        </w:rPr>
        <w:br/>
      </w:r>
    </w:p>
    <w:p w14:paraId="64864345" w14:textId="331BFDEF" w:rsidR="0054091F" w:rsidRPr="00C1675F" w:rsidRDefault="00000000" w:rsidP="00C1675F">
      <w:pPr>
        <w:jc w:val="both"/>
      </w:pPr>
      <w:r w:rsidRPr="00C1675F">
        <w:t>Mr./Ms. [Name of the Donee],</w:t>
      </w:r>
      <w:r w:rsidRPr="00C1675F">
        <w:br/>
        <w:t>Son/Daughter/Wife of Shri ______________________,</w:t>
      </w:r>
      <w:r w:rsidRPr="00C1675F">
        <w:br/>
        <w:t>aged about ___ years,</w:t>
      </w:r>
      <w:r w:rsidRPr="00C1675F">
        <w:br/>
        <w:t>residing at ____________________________________________________,</w:t>
      </w:r>
      <w:r w:rsidRPr="00C1675F">
        <w:br/>
        <w:t>(hereinafter referred to as the “Donee”, which expression shall, unless repugnant to the context or meaning thereof, include his/her heirs, successors, legal representatives, executors and assigns).</w:t>
      </w:r>
    </w:p>
    <w:p w14:paraId="39E0564A" w14:textId="77777777" w:rsidR="00865A58" w:rsidRDefault="00865A58">
      <w:pPr>
        <w:pStyle w:val="Heading2"/>
        <w:rPr>
          <w:color w:val="auto"/>
        </w:rPr>
      </w:pPr>
    </w:p>
    <w:p w14:paraId="0DCF9B51" w14:textId="5D5C52C6" w:rsidR="0054091F" w:rsidRPr="00C1675F" w:rsidRDefault="00000000">
      <w:pPr>
        <w:pStyle w:val="Heading2"/>
        <w:rPr>
          <w:color w:val="auto"/>
        </w:rPr>
      </w:pPr>
      <w:r w:rsidRPr="00C1675F">
        <w:rPr>
          <w:color w:val="auto"/>
        </w:rPr>
        <w:t>WHEREAS:</w:t>
      </w:r>
    </w:p>
    <w:p w14:paraId="70862AEB" w14:textId="4581BBC8" w:rsidR="0054091F" w:rsidRPr="00C1675F" w:rsidRDefault="00000000" w:rsidP="00C1675F">
      <w:pPr>
        <w:jc w:val="both"/>
      </w:pPr>
      <w:r w:rsidRPr="00C1675F">
        <w:t>1. The Donor is the absolute and lawful owner of the movable properties more fully described in the Schedule annexed hereto (hereinafter referred to as the “said property”).</w:t>
      </w:r>
    </w:p>
    <w:p w14:paraId="662977EC" w14:textId="77777777" w:rsidR="0054091F" w:rsidRPr="00C1675F" w:rsidRDefault="00000000" w:rsidP="00C1675F">
      <w:pPr>
        <w:jc w:val="both"/>
      </w:pPr>
      <w:r w:rsidRPr="00C1675F">
        <w:t>2. The Donor, out of his/her free will and volition and out of natural love and affection for the Donee, who is his/her [relationship], is desirous of gifting the said property to the Donee, without any consideration whatsoever.</w:t>
      </w:r>
    </w:p>
    <w:p w14:paraId="5FEA90FE" w14:textId="77777777" w:rsidR="0054091F" w:rsidRPr="00C1675F" w:rsidRDefault="00000000" w:rsidP="00C1675F">
      <w:pPr>
        <w:jc w:val="both"/>
      </w:pPr>
      <w:r w:rsidRPr="00C1675F">
        <w:t>3. The Donee has agreed to accept the said gift, as is being made voluntarily and out of love and affection.</w:t>
      </w:r>
    </w:p>
    <w:p w14:paraId="44C94E91" w14:textId="77777777" w:rsidR="0054091F" w:rsidRDefault="00000000">
      <w:pPr>
        <w:pStyle w:val="Heading2"/>
        <w:rPr>
          <w:color w:val="auto"/>
        </w:rPr>
      </w:pPr>
      <w:r w:rsidRPr="00C1675F">
        <w:rPr>
          <w:color w:val="auto"/>
        </w:rPr>
        <w:lastRenderedPageBreak/>
        <w:t>NOW THIS DEED WITNESSETH AS UNDER:</w:t>
      </w:r>
    </w:p>
    <w:p w14:paraId="38C09C0A" w14:textId="77777777" w:rsidR="00865A58" w:rsidRPr="00865A58" w:rsidRDefault="00865A58" w:rsidP="00865A58"/>
    <w:p w14:paraId="79D7F8E6" w14:textId="77777777" w:rsidR="0054091F" w:rsidRPr="00C1675F" w:rsidRDefault="00000000" w:rsidP="00C1675F">
      <w:pPr>
        <w:jc w:val="both"/>
      </w:pPr>
      <w:r w:rsidRPr="00C1675F">
        <w:t>1. That in consideration of the natural love and affection borne by the Donor towards the Donee, the Donor doth hereby voluntarily and absolutely transfer, convey, and gift unto the Donee, the said property, together with all rights, title, and interest therein, as described in the Schedule annexed hereto, to have and to hold the same unto the Donee absolutely and forever.</w:t>
      </w:r>
    </w:p>
    <w:p w14:paraId="6D7482CB" w14:textId="77777777" w:rsidR="0054091F" w:rsidRPr="00C1675F" w:rsidRDefault="00000000" w:rsidP="00C1675F">
      <w:pPr>
        <w:jc w:val="both"/>
      </w:pPr>
      <w:r w:rsidRPr="00C1675F">
        <w:t>2. That the said property is free from all encumbrances, claims, demands, charges, liens, or any other dues or liabilities whatsoever, and the Donor has full right, absolute title, and authority to gift the same.</w:t>
      </w:r>
    </w:p>
    <w:p w14:paraId="29CA8DAC" w14:textId="77777777" w:rsidR="0054091F" w:rsidRPr="00C1675F" w:rsidRDefault="00000000" w:rsidP="00C1675F">
      <w:pPr>
        <w:jc w:val="both"/>
      </w:pPr>
      <w:r w:rsidRPr="00C1675F">
        <w:t>3. That the possession of the said movable property has been handed over to the Donee on the execution of this Deed, and the Donee has accepted the said gift and taken possession of the same.</w:t>
      </w:r>
    </w:p>
    <w:p w14:paraId="5AA9D6ED" w14:textId="77777777" w:rsidR="0054091F" w:rsidRPr="00C1675F" w:rsidRDefault="00000000" w:rsidP="00C1675F">
      <w:pPr>
        <w:jc w:val="both"/>
      </w:pPr>
      <w:r w:rsidRPr="00C1675F">
        <w:t>4. That the Donor affirms that this gift is made voluntarily, without any coercion, undue influence, or pressure, and the same is absolute and irrevocable under all circumstances.</w:t>
      </w:r>
    </w:p>
    <w:p w14:paraId="40A71AF7" w14:textId="77777777" w:rsidR="0054091F" w:rsidRPr="00C1675F" w:rsidRDefault="00000000" w:rsidP="00C1675F">
      <w:pPr>
        <w:jc w:val="both"/>
      </w:pPr>
      <w:r w:rsidRPr="00C1675F">
        <w:t>5. That the Donee shall hereinafter be the sole and absolute owner of the said property and shall have full right to use, enjoy, alienate, or deal with the same in any manner as he/she deems fit.</w:t>
      </w:r>
    </w:p>
    <w:p w14:paraId="65456DE5" w14:textId="77777777" w:rsidR="00865A58" w:rsidRDefault="00865A58">
      <w:pPr>
        <w:pStyle w:val="Heading2"/>
        <w:rPr>
          <w:color w:val="auto"/>
        </w:rPr>
      </w:pPr>
    </w:p>
    <w:p w14:paraId="65C2398A" w14:textId="3C6E0F15" w:rsidR="0054091F" w:rsidRDefault="00000000">
      <w:pPr>
        <w:pStyle w:val="Heading2"/>
        <w:rPr>
          <w:color w:val="auto"/>
        </w:rPr>
      </w:pPr>
      <w:r w:rsidRPr="00C1675F">
        <w:rPr>
          <w:color w:val="auto"/>
        </w:rPr>
        <w:t>SCHEDULE OF MOVABLE PROPERTY</w:t>
      </w:r>
    </w:p>
    <w:p w14:paraId="179EC9C4" w14:textId="77777777" w:rsidR="00865A58" w:rsidRPr="00865A58" w:rsidRDefault="00865A58" w:rsidP="00865A58"/>
    <w:tbl>
      <w:tblPr>
        <w:tblW w:w="0" w:type="auto"/>
        <w:tblLook w:val="04A0" w:firstRow="1" w:lastRow="0" w:firstColumn="1" w:lastColumn="0" w:noHBand="0" w:noVBand="1"/>
      </w:tblPr>
      <w:tblGrid>
        <w:gridCol w:w="2021"/>
        <w:gridCol w:w="2159"/>
        <w:gridCol w:w="2602"/>
        <w:gridCol w:w="2074"/>
      </w:tblGrid>
      <w:tr w:rsidR="00C1675F" w:rsidRPr="00C1675F" w14:paraId="467A00AD" w14:textId="77777777">
        <w:tc>
          <w:tcPr>
            <w:tcW w:w="2160" w:type="dxa"/>
          </w:tcPr>
          <w:p w14:paraId="67264BBB" w14:textId="77777777" w:rsidR="0054091F" w:rsidRPr="00C1675F" w:rsidRDefault="00000000">
            <w:r w:rsidRPr="00C1675F">
              <w:t>Sr. No.</w:t>
            </w:r>
          </w:p>
        </w:tc>
        <w:tc>
          <w:tcPr>
            <w:tcW w:w="2160" w:type="dxa"/>
          </w:tcPr>
          <w:p w14:paraId="433434A7" w14:textId="77777777" w:rsidR="0054091F" w:rsidRPr="00C1675F" w:rsidRDefault="00000000">
            <w:r w:rsidRPr="00C1675F">
              <w:t>Description of Property</w:t>
            </w:r>
          </w:p>
        </w:tc>
        <w:tc>
          <w:tcPr>
            <w:tcW w:w="2160" w:type="dxa"/>
          </w:tcPr>
          <w:p w14:paraId="44D4BDD7" w14:textId="77777777" w:rsidR="0054091F" w:rsidRPr="00C1675F" w:rsidRDefault="00000000">
            <w:r w:rsidRPr="00C1675F">
              <w:t>Particulars/Identification</w:t>
            </w:r>
          </w:p>
        </w:tc>
        <w:tc>
          <w:tcPr>
            <w:tcW w:w="2160" w:type="dxa"/>
          </w:tcPr>
          <w:p w14:paraId="3083AC69" w14:textId="77777777" w:rsidR="0054091F" w:rsidRPr="00C1675F" w:rsidRDefault="00000000">
            <w:r w:rsidRPr="00C1675F">
              <w:t>Estimated Value (INR)</w:t>
            </w:r>
          </w:p>
        </w:tc>
      </w:tr>
      <w:tr w:rsidR="00C1675F" w:rsidRPr="00C1675F" w14:paraId="22954BEA" w14:textId="77777777">
        <w:tc>
          <w:tcPr>
            <w:tcW w:w="2160" w:type="dxa"/>
          </w:tcPr>
          <w:p w14:paraId="5178C018" w14:textId="77777777" w:rsidR="0054091F" w:rsidRPr="00C1675F" w:rsidRDefault="00000000">
            <w:r w:rsidRPr="00C1675F">
              <w:t>1</w:t>
            </w:r>
          </w:p>
        </w:tc>
        <w:tc>
          <w:tcPr>
            <w:tcW w:w="2160" w:type="dxa"/>
          </w:tcPr>
          <w:p w14:paraId="206E2AFE" w14:textId="77777777" w:rsidR="0054091F" w:rsidRPr="00C1675F" w:rsidRDefault="00000000">
            <w:r w:rsidRPr="00C1675F">
              <w:t>[e.g., Gold Necklace/Car/Cash]</w:t>
            </w:r>
          </w:p>
        </w:tc>
        <w:tc>
          <w:tcPr>
            <w:tcW w:w="2160" w:type="dxa"/>
          </w:tcPr>
          <w:p w14:paraId="3D7416AF" w14:textId="77777777" w:rsidR="0054091F" w:rsidRPr="00C1675F" w:rsidRDefault="00000000">
            <w:r w:rsidRPr="00C1675F">
              <w:t>[Details: Weight, Reg. No., etc.]</w:t>
            </w:r>
          </w:p>
        </w:tc>
        <w:tc>
          <w:tcPr>
            <w:tcW w:w="2160" w:type="dxa"/>
          </w:tcPr>
          <w:p w14:paraId="29970B32" w14:textId="77777777" w:rsidR="0054091F" w:rsidRPr="00C1675F" w:rsidRDefault="00000000">
            <w:r w:rsidRPr="00C1675F">
              <w:t>₹ ________</w:t>
            </w:r>
          </w:p>
        </w:tc>
      </w:tr>
      <w:tr w:rsidR="00C1675F" w:rsidRPr="00C1675F" w14:paraId="16118EC8" w14:textId="77777777">
        <w:tc>
          <w:tcPr>
            <w:tcW w:w="2160" w:type="dxa"/>
          </w:tcPr>
          <w:p w14:paraId="548E262D" w14:textId="77777777" w:rsidR="0054091F" w:rsidRPr="00C1675F" w:rsidRDefault="00000000">
            <w:r w:rsidRPr="00C1675F">
              <w:t>2</w:t>
            </w:r>
          </w:p>
        </w:tc>
        <w:tc>
          <w:tcPr>
            <w:tcW w:w="2160" w:type="dxa"/>
          </w:tcPr>
          <w:p w14:paraId="6C5B61D7" w14:textId="77777777" w:rsidR="0054091F" w:rsidRPr="00C1675F" w:rsidRDefault="00000000">
            <w:r w:rsidRPr="00C1675F">
              <w:t>[e.g., Gold Necklace/Car/Cash]</w:t>
            </w:r>
          </w:p>
        </w:tc>
        <w:tc>
          <w:tcPr>
            <w:tcW w:w="2160" w:type="dxa"/>
          </w:tcPr>
          <w:p w14:paraId="08C5589D" w14:textId="77777777" w:rsidR="0054091F" w:rsidRPr="00C1675F" w:rsidRDefault="00000000">
            <w:r w:rsidRPr="00C1675F">
              <w:t>[Details: Weight, Reg. No., etc.]</w:t>
            </w:r>
          </w:p>
        </w:tc>
        <w:tc>
          <w:tcPr>
            <w:tcW w:w="2160" w:type="dxa"/>
          </w:tcPr>
          <w:p w14:paraId="15E53AE8" w14:textId="77777777" w:rsidR="0054091F" w:rsidRPr="00C1675F" w:rsidRDefault="00000000">
            <w:r w:rsidRPr="00C1675F">
              <w:t>₹ ________</w:t>
            </w:r>
          </w:p>
        </w:tc>
      </w:tr>
      <w:tr w:rsidR="00C1675F" w:rsidRPr="00C1675F" w14:paraId="0362787E" w14:textId="77777777">
        <w:tc>
          <w:tcPr>
            <w:tcW w:w="2160" w:type="dxa"/>
          </w:tcPr>
          <w:p w14:paraId="3A9F407C" w14:textId="77777777" w:rsidR="0054091F" w:rsidRPr="00C1675F" w:rsidRDefault="00000000">
            <w:r w:rsidRPr="00C1675F">
              <w:t>3</w:t>
            </w:r>
          </w:p>
        </w:tc>
        <w:tc>
          <w:tcPr>
            <w:tcW w:w="2160" w:type="dxa"/>
          </w:tcPr>
          <w:p w14:paraId="0A79A6DF" w14:textId="77777777" w:rsidR="0054091F" w:rsidRPr="00C1675F" w:rsidRDefault="00000000">
            <w:r w:rsidRPr="00C1675F">
              <w:t>[e.g., Gold Necklace/Car/Cash]</w:t>
            </w:r>
          </w:p>
        </w:tc>
        <w:tc>
          <w:tcPr>
            <w:tcW w:w="2160" w:type="dxa"/>
          </w:tcPr>
          <w:p w14:paraId="780379F9" w14:textId="77777777" w:rsidR="0054091F" w:rsidRPr="00C1675F" w:rsidRDefault="00000000">
            <w:r w:rsidRPr="00C1675F">
              <w:t>[Details: Weight, Reg. No., etc.]</w:t>
            </w:r>
          </w:p>
        </w:tc>
        <w:tc>
          <w:tcPr>
            <w:tcW w:w="2160" w:type="dxa"/>
          </w:tcPr>
          <w:p w14:paraId="386B31CE" w14:textId="77777777" w:rsidR="0054091F" w:rsidRPr="00C1675F" w:rsidRDefault="00000000">
            <w:r w:rsidRPr="00C1675F">
              <w:t>₹ ________</w:t>
            </w:r>
          </w:p>
        </w:tc>
      </w:tr>
    </w:tbl>
    <w:p w14:paraId="75C1B928" w14:textId="77777777" w:rsidR="00865A58" w:rsidRDefault="00000000" w:rsidP="00C1675F">
      <w:pPr>
        <w:jc w:val="both"/>
      </w:pPr>
      <w:r w:rsidRPr="00C1675F">
        <w:br/>
      </w:r>
    </w:p>
    <w:p w14:paraId="73B52647" w14:textId="41AF1B93" w:rsidR="0054091F" w:rsidRPr="00865A58" w:rsidRDefault="00000000" w:rsidP="00C1675F">
      <w:pPr>
        <w:jc w:val="both"/>
        <w:rPr>
          <w:b/>
          <w:bCs/>
        </w:rPr>
      </w:pPr>
      <w:r w:rsidRPr="00C1675F">
        <w:lastRenderedPageBreak/>
        <w:t>IN WITNESS WHEREOF, the Donor and the Donee have executed these presents on the day, month, and year first hereinabove written in the presence of the attesting witnesses.</w:t>
      </w:r>
      <w:r w:rsidRPr="00C1675F">
        <w:br/>
      </w:r>
    </w:p>
    <w:p w14:paraId="078A6DF4" w14:textId="77777777" w:rsidR="0054091F" w:rsidRPr="00865A58" w:rsidRDefault="00000000">
      <w:pPr>
        <w:rPr>
          <w:b/>
          <w:bCs/>
        </w:rPr>
      </w:pPr>
      <w:r w:rsidRPr="00865A58">
        <w:rPr>
          <w:b/>
          <w:bCs/>
        </w:rPr>
        <w:t>SIGNED AND DELIVERED BY THE DONOR</w:t>
      </w:r>
    </w:p>
    <w:p w14:paraId="7F607D82" w14:textId="77777777" w:rsidR="00865A58" w:rsidRPr="00C1675F" w:rsidRDefault="00865A58"/>
    <w:p w14:paraId="2B144B7B" w14:textId="77777777" w:rsidR="00865A58" w:rsidRPr="00C1675F" w:rsidRDefault="00000000" w:rsidP="00865A58">
      <w:r w:rsidRPr="00C1675F">
        <w:t>(Signature)</w:t>
      </w:r>
      <w:r w:rsidRPr="00C1675F">
        <w:br/>
      </w:r>
      <w:r w:rsidR="00C1675F">
        <w:t xml:space="preserve"> </w:t>
      </w:r>
      <w:r w:rsidR="00865A58" w:rsidRPr="00C1675F">
        <w:t>Name: ____________________</w:t>
      </w:r>
      <w:r w:rsidR="00865A58" w:rsidRPr="00C1675F">
        <w:br/>
        <w:t>Address: ____________________</w:t>
      </w:r>
      <w:r w:rsidR="00865A58" w:rsidRPr="00C1675F">
        <w:br/>
        <w:t>Aadhaar/PAN: _______________</w:t>
      </w:r>
    </w:p>
    <w:p w14:paraId="64A8DC5D" w14:textId="44A086B3" w:rsidR="0054091F" w:rsidRPr="00865A58" w:rsidRDefault="0054091F">
      <w:pPr>
        <w:rPr>
          <w:b/>
          <w:bCs/>
        </w:rPr>
      </w:pPr>
    </w:p>
    <w:p w14:paraId="3D1ADADD" w14:textId="77777777" w:rsidR="0054091F" w:rsidRPr="00865A58" w:rsidRDefault="00000000">
      <w:pPr>
        <w:rPr>
          <w:b/>
          <w:bCs/>
        </w:rPr>
      </w:pPr>
      <w:r w:rsidRPr="00865A58">
        <w:rPr>
          <w:b/>
          <w:bCs/>
        </w:rPr>
        <w:t>SIGNED AND ACCEPTED BY THE DONEE</w:t>
      </w:r>
    </w:p>
    <w:p w14:paraId="4B6ACADF" w14:textId="77777777" w:rsidR="00865A58" w:rsidRPr="00C1675F" w:rsidRDefault="00865A58"/>
    <w:p w14:paraId="4A4B2C86" w14:textId="77777777" w:rsidR="0054091F" w:rsidRPr="00C1675F" w:rsidRDefault="00000000">
      <w:r w:rsidRPr="00C1675F">
        <w:t>(Signature)</w:t>
      </w:r>
      <w:r w:rsidRPr="00C1675F">
        <w:br/>
        <w:t>Name: ____________________</w:t>
      </w:r>
      <w:r w:rsidRPr="00C1675F">
        <w:br/>
        <w:t>Address: ____________________</w:t>
      </w:r>
      <w:r w:rsidRPr="00C1675F">
        <w:br/>
        <w:t>Aadhaar/PAN: _______________</w:t>
      </w:r>
    </w:p>
    <w:p w14:paraId="4102EC9E" w14:textId="77777777" w:rsidR="00865A58" w:rsidRDefault="00865A58">
      <w:pPr>
        <w:pStyle w:val="Heading2"/>
        <w:rPr>
          <w:color w:val="auto"/>
        </w:rPr>
      </w:pPr>
    </w:p>
    <w:p w14:paraId="40F7DB29" w14:textId="23E91CCF" w:rsidR="0054091F" w:rsidRDefault="00000000">
      <w:pPr>
        <w:pStyle w:val="Heading2"/>
        <w:rPr>
          <w:color w:val="auto"/>
        </w:rPr>
      </w:pPr>
      <w:r w:rsidRPr="00C1675F">
        <w:rPr>
          <w:color w:val="auto"/>
        </w:rPr>
        <w:t>WITNESSES:</w:t>
      </w:r>
    </w:p>
    <w:p w14:paraId="2B28AA1E" w14:textId="77777777" w:rsidR="00865A58" w:rsidRPr="00865A58" w:rsidRDefault="00865A58" w:rsidP="00865A58"/>
    <w:p w14:paraId="7F9F7C7F" w14:textId="77777777" w:rsidR="0054091F" w:rsidRDefault="00000000">
      <w:r w:rsidRPr="00C1675F">
        <w:t>1. Signature: _______________________</w:t>
      </w:r>
      <w:r w:rsidRPr="00C1675F">
        <w:br/>
        <w:t xml:space="preserve">   Name: _______________________</w:t>
      </w:r>
      <w:r w:rsidRPr="00C1675F">
        <w:br/>
        <w:t xml:space="preserve">   Address: _______________________</w:t>
      </w:r>
      <w:r w:rsidRPr="00C1675F">
        <w:br/>
        <w:t xml:space="preserve">   PAN/Aadhaar: ______________________</w:t>
      </w:r>
    </w:p>
    <w:p w14:paraId="406BC80D" w14:textId="77777777" w:rsidR="00865A58" w:rsidRPr="00C1675F" w:rsidRDefault="00865A58"/>
    <w:p w14:paraId="247814B7" w14:textId="77777777" w:rsidR="0054091F" w:rsidRPr="00C1675F" w:rsidRDefault="00000000">
      <w:r w:rsidRPr="00C1675F">
        <w:t>2. Signature: _______________________</w:t>
      </w:r>
      <w:r w:rsidRPr="00C1675F">
        <w:br/>
        <w:t xml:space="preserve">   Name: _______________________</w:t>
      </w:r>
      <w:r w:rsidRPr="00C1675F">
        <w:br/>
        <w:t xml:space="preserve">   Address: _______________________</w:t>
      </w:r>
      <w:r w:rsidRPr="00C1675F">
        <w:br/>
        <w:t xml:space="preserve">   PAN/Aadhaar: ______________________</w:t>
      </w:r>
    </w:p>
    <w:sectPr w:rsidR="0054091F" w:rsidRPr="00C1675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992567435">
    <w:abstractNumId w:val="8"/>
  </w:num>
  <w:num w:numId="2" w16cid:durableId="480774222">
    <w:abstractNumId w:val="6"/>
  </w:num>
  <w:num w:numId="3" w16cid:durableId="1214391343">
    <w:abstractNumId w:val="5"/>
  </w:num>
  <w:num w:numId="4" w16cid:durableId="432940632">
    <w:abstractNumId w:val="4"/>
  </w:num>
  <w:num w:numId="5" w16cid:durableId="451632156">
    <w:abstractNumId w:val="7"/>
  </w:num>
  <w:num w:numId="6" w16cid:durableId="1221669331">
    <w:abstractNumId w:val="3"/>
  </w:num>
  <w:num w:numId="7" w16cid:durableId="1751808059">
    <w:abstractNumId w:val="2"/>
  </w:num>
  <w:num w:numId="8" w16cid:durableId="634025996">
    <w:abstractNumId w:val="1"/>
  </w:num>
  <w:num w:numId="9" w16cid:durableId="1134441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4091F"/>
    <w:rsid w:val="00865A58"/>
    <w:rsid w:val="00AA1D8D"/>
    <w:rsid w:val="00B47730"/>
    <w:rsid w:val="00C1675F"/>
    <w:rsid w:val="00CB0664"/>
    <w:rsid w:val="00D8708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101F92"/>
  <w14:defaultImageDpi w14:val="300"/>
  <w15:docId w15:val="{9E2328C1-C9F8-434D-B0E4-D2FB039BE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562</Words>
  <Characters>3205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admin.cclnpo@icai.in</cp:lastModifiedBy>
  <cp:revision>2</cp:revision>
  <dcterms:created xsi:type="dcterms:W3CDTF">2013-12-23T23:15:00Z</dcterms:created>
  <dcterms:modified xsi:type="dcterms:W3CDTF">2025-06-20T06:25:00Z</dcterms:modified>
  <cp:category/>
</cp:coreProperties>
</file>